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F5B1F" w14:textId="77777777" w:rsidR="005C03D2" w:rsidRPr="00151C1D" w:rsidRDefault="005C03D2" w:rsidP="00151C1D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51C1D">
        <w:rPr>
          <w:rFonts w:ascii="Verdana" w:hAnsi="Verdana"/>
          <w:color w:val="000000"/>
          <w:sz w:val="32"/>
          <w:lang w:val="ru-RU"/>
        </w:rPr>
        <w:t>Не нужны</w:t>
      </w:r>
    </w:p>
    <w:p w14:paraId="19E66D5E" w14:textId="77777777" w:rsidR="00FC0D42" w:rsidRPr="00151C1D" w:rsidRDefault="00FC0D42" w:rsidP="00151C1D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 w:val="0"/>
          <w:color w:val="000000"/>
          <w:sz w:val="24"/>
        </w:rPr>
      </w:pPr>
      <w:r w:rsidRPr="00151C1D">
        <w:rPr>
          <w:rFonts w:ascii="Verdana" w:eastAsiaTheme="minorEastAsia" w:hAnsi="Verdana"/>
          <w:b w:val="0"/>
          <w:color w:val="000000"/>
          <w:sz w:val="24"/>
        </w:rPr>
        <w:t>Александр Бачило</w:t>
      </w:r>
    </w:p>
    <w:p w14:paraId="2D0786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C6B9E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Честно говоря, я думал, каюк. Напоролись на дрон, а это значит, что жизни нашей осталось на час-другой, не больше. Тут залегай хоть к медведю в берлогу, а беспилотник не перележишь. Будет кружить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елозить, как пылесос по коврику, каждый сантиметр прощупает и, в конце концов, найдет. Вот он, совсем близко тарахтит, сволочь. Низом идет. Выходит, засек, сейчас всадит...</w:t>
      </w:r>
    </w:p>
    <w:p w14:paraId="26D75E1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И вдруг слышу: кудах-тах-тах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обороты сбавляет! Пофырчал, пофырчал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сел. Тут до меня и дошло: это не дрон! Простая патрульная вертушка с парой мордоворотов в кабине. И ведь сели, гады, чуть не на загривок нам! Дверь открыли, турель откинули, гыргычут чего-то. Когда-то я неплохо понимал по-ихнему, кино без перевода смотрел. Но кино в наших краях повывелось вместе с электричеством. Видимо, решено было, что для поддержания порядка ни того, ни другого не требуется, главное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патронов побольше.</w:t>
      </w:r>
    </w:p>
    <w:p w14:paraId="2F424E0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Ладно, переглянулись мы с Матрешкой и лежим дальше, не шелохнемся, ждем, что будет. Хотя я уже догадываться начал. И точно, один мордоворот из кабины выпрыгнул, копыта расставил и пятерней пуговку под брюхом нашаривает. Приспичило, видать, в небесах. Эх, сейчас бы жердиной как заехать пониже той пуговки! И пока корчится, пулемет-то с турели и снять. Очень бы он у нас в тоннелях пригодился...</w:t>
      </w:r>
    </w:p>
    <w:p w14:paraId="1DB87E6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Да где там! Разве мне такого кабана завалить? Тем более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двух. У них питание и у нас питание. Смешно сравнивать!</w:t>
      </w:r>
    </w:p>
    <w:p w14:paraId="49D5BB5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И тут Матрешка моя вдруг не выдержала.</w:t>
      </w:r>
    </w:p>
    <w:p w14:paraId="2780B97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1C1D">
        <w:rPr>
          <w:rFonts w:ascii="Verdana" w:hAnsi="Verdana"/>
          <w:color w:val="000000"/>
          <w:sz w:val="20"/>
          <w:lang w:val="ru-RU"/>
        </w:rPr>
        <w:t>—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Хоть бы отвернулся, страмец!</w:t>
      </w:r>
      <w:r w:rsidRPr="00151C1D">
        <w:rPr>
          <w:rFonts w:ascii="Verdana" w:hAnsi="Verdana"/>
          <w:color w:val="000000"/>
          <w:sz w:val="20"/>
        </w:rPr>
        <w:t> </w:t>
      </w:r>
      <w:r w:rsidRPr="00151C1D">
        <w:rPr>
          <w:rFonts w:ascii="Verdana" w:hAnsi="Verdana"/>
          <w:color w:val="000000"/>
          <w:sz w:val="20"/>
          <w:lang w:val="ru-RU"/>
        </w:rPr>
        <w:t>— шепчет.</w:t>
      </w:r>
    </w:p>
    <w:p w14:paraId="1058FC2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  <w:lang w:val="ru-RU"/>
        </w:rPr>
        <w:t xml:space="preserve">Я только глаза на нее выпучил: молчи, дура! </w:t>
      </w:r>
      <w:r w:rsidRPr="00151C1D">
        <w:rPr>
          <w:rFonts w:ascii="Verdana" w:hAnsi="Verdana"/>
          <w:color w:val="000000"/>
          <w:sz w:val="20"/>
        </w:rPr>
        <w:t>У него ж гиперакустика в шлеме!</w:t>
      </w:r>
    </w:p>
    <w:p w14:paraId="40CE34C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Поздно. Встрепенулся мордоворот, будто жердью ударенный, и одним прыжком — назад, в кабину. Аж пуговку с испугу потерял.</w:t>
      </w:r>
    </w:p>
    <w:p w14:paraId="41CC144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«Гераут, кричит, гераут!» — дескать, валим отсюда! Эти слова я сразу понял, потому что в ихнем кино они чаще всех попадались.</w:t>
      </w:r>
    </w:p>
    <w:p w14:paraId="4D33D5E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Грохнул реактивный ускоритель, и вертушку забросило в небо, как из рогатки. Мне полный рот земли насыпало, чтоб им пооторвало там все вместе с пуговкой! Но отплевываться некогда — схватил Матрешку за шкирку, и давай Бог ноги.</w:t>
      </w:r>
    </w:p>
    <w:p w14:paraId="58A178B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 елки! Скорей!</w:t>
      </w:r>
    </w:p>
    <w:p w14:paraId="45A041F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lastRenderedPageBreak/>
        <w:t>Метнулись в самую чащу, потом вбок да вниз, в яму. Затаились, слушаем. Вертушка, вроде, ушла, даже стрелять на пробу не стала. Но счастья мало. Эх, Матрешка, Матрешка!</w:t>
      </w:r>
    </w:p>
    <w:p w14:paraId="300EAF5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ж ты, красивая, наделала... — вздохнул я. — Вот теперь они точно дрона пришлют по наши души. И куда прятаться?</w:t>
      </w:r>
    </w:p>
    <w:p w14:paraId="3E6A637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 всему видно, помирать надо. А ведь полгода жил — не тужил. И чего, спрашивается, с этой дурой связался? Правда, тут бы еще разобраться, кто с кем связался. Не сунься она тогда в мою нору, может до сих пор бы стояла нора, или что они там, норы, делают? Зияла.</w:t>
      </w:r>
    </w:p>
    <w:p w14:paraId="1275CC0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Но это уж известное дело: не отгонишь бабу вовремя — обязательно притащит на хвосте беду. Видно лазерная метка со спутника по пятам за ней шла и нору нащупала. Хорошо еще, что бомба прилетела, когда меня дома не было — как раз Матрешку по лесу гонял, чтоб проваливала.</w:t>
      </w:r>
    </w:p>
    <w:p w14:paraId="4C210A8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 они хотят нас убить? — спросила Матрешка.</w:t>
      </w:r>
    </w:p>
    <w:p w14:paraId="2A9E8D2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Почему...</w:t>
      </w:r>
    </w:p>
    <w:p w14:paraId="1F9ADBE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Странный вопрос.</w:t>
      </w:r>
    </w:p>
    <w:p w14:paraId="12F2FD9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они не то чтобы очень хотят — сказал я. — Просто мы им не нужны.</w:t>
      </w:r>
    </w:p>
    <w:p w14:paraId="0EF861E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 что?! Они нам тоже не нужны, почему мы их не убиваем?</w:t>
      </w:r>
    </w:p>
    <w:p w14:paraId="69D19E8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Смотрю — она ту самую морпехову пуговку в руках вертит. Когда успела подобрать? Зачем? Заскок у баб на галантейной почве, как у племени Мумба-Юмба.</w:t>
      </w:r>
    </w:p>
    <w:p w14:paraId="29BBB4A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можем, вот и не убиваем, — я сплюнул.</w:t>
      </w:r>
    </w:p>
    <w:p w14:paraId="210E3E1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если бы могли? — не унималась Матрешка. — Убивали бы?</w:t>
      </w:r>
    </w:p>
    <w:p w14:paraId="3A6FCC0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Все равно песок на зубах хрустит. Сволочи.</w:t>
      </w:r>
    </w:p>
    <w:p w14:paraId="6DF2BE5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ты ко мне привязалась?! Могли бы — не могли бы! Ни черта мы не можем! — я осторожно выглянул из ямы, но ничего интересного не увидел — елки стояли вплотную. Где-то рассыпал барабанные дроби дятел.</w:t>
      </w:r>
    </w:p>
    <w:p w14:paraId="147D30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Чтоб ты гвоздем подавился. Дай же обстановку послушать!</w:t>
      </w:r>
    </w:p>
    <w:p w14:paraId="21C2314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Надо сидеть тихо и не отсвечивать, — продолжал я. — Говорю же, мы им не нужны. Они инвайдеров ищут.</w:t>
      </w:r>
    </w:p>
    <w:p w14:paraId="31E81F2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знаю я! — Матрешка дернула плечиком.</w:t>
      </w:r>
    </w:p>
    <w:p w14:paraId="30FF9F7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 что же ты знаешь?</w:t>
      </w:r>
    </w:p>
    <w:p w14:paraId="5994731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Война у нас тут. С инопланетными.</w:t>
      </w:r>
    </w:p>
    <w:p w14:paraId="2F10064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lastRenderedPageBreak/>
        <w:t>— У нас! У тебя что ли, босоногая? Это у них война. А мы только под ногами путаемся. Вот чтоб не путались, нас по мере возможности и зачищают.</w:t>
      </w:r>
    </w:p>
    <w:p w14:paraId="14CECD1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Защищают? — глазищами хлопает.</w:t>
      </w:r>
    </w:p>
    <w:p w14:paraId="5C9E63F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наоборот, дура! Защитят тебя! Так что мать родная не узнает.</w:t>
      </w:r>
    </w:p>
    <w:p w14:paraId="436CC8B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Поняла, кажется. Озирается.</w:t>
      </w:r>
    </w:p>
    <w:p w14:paraId="3F5C650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 куда мы теперь?</w:t>
      </w:r>
    </w:p>
    <w:p w14:paraId="569D7E6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Хороший вопрос. Своевременный. Дятел как раз притомился, умолк, и по лесу отчетливо так разнеслось: фр-р-р...</w:t>
      </w:r>
    </w:p>
    <w:p w14:paraId="73066D8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Дрон.</w:t>
      </w:r>
    </w:p>
    <w:p w14:paraId="58A5FFB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Отбегались...</w:t>
      </w:r>
    </w:p>
    <w:p w14:paraId="7350A1A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что это там?</w:t>
      </w:r>
    </w:p>
    <w:p w14:paraId="7756025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Опять этот шепоток матрешкин! Прикончит он меня раньше бомбы!</w:t>
      </w:r>
    </w:p>
    <w:p w14:paraId="39A3D37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Нишкни! — губами шевелю. — Умри!</w:t>
      </w:r>
    </w:p>
    <w:p w14:paraId="5CF34CD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вдруг вижу — не в лес она смотрит, а вниз, на дно ямы.</w:t>
      </w:r>
    </w:p>
    <w:p w14:paraId="7CD70C0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там, на дне, песочек так, воронкой, проседает, проседает, будто подрывает его кто снизу. Потом — ух! Сразу целый пласт обрушился. И открывается под ним черный провал, широкий — на три моих брюха, и глубиной — в самую преисподнюю. Очень в нашем положении уютный провал...</w:t>
      </w:r>
    </w:p>
    <w:p w14:paraId="60F5260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Ползли долго. Все вниз, лаз узкий, ни перил, ни ступенек, для кого ж его такой делали? Я уже черт знает что готов был подумать, но тут над головой щелкнуло, срикошетило, хлопнул дальний выстрел.</w:t>
      </w:r>
    </w:p>
    <w:p w14:paraId="37C1EC3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Все в порядке. Люди.</w:t>
      </w:r>
    </w:p>
    <w:p w14:paraId="25908B0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стреляйте! — кричу. — Свои!</w:t>
      </w:r>
    </w:p>
    <w:p w14:paraId="353214C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А кто свои? Кому свои? Потом как-нибудь разберемся. Лишь бы сразу не убили.</w:t>
      </w:r>
    </w:p>
    <w:p w14:paraId="5D533D6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подействовало ведь! Не стали стрелять. Слышу — идут, свет замельтешил, развиднелось кое-как. Вижу, доползли мы почти до самого выхода из нашей трубы в широкий тоннель. Три фонаря впереди колышутся, бьют в глаза лучами.</w:t>
      </w:r>
    </w:p>
    <w:p w14:paraId="5D686E7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Вылезайте! — командует голос. — И к стене лицом, руки-ноги врозь! Оружие есть?</w:t>
      </w:r>
    </w:p>
    <w:p w14:paraId="0A62AC5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Оружие, — говорю, — к ношению и применению категорически запрещено миротворческими силами ООН. Здесь, в левом кармане...</w:t>
      </w:r>
    </w:p>
    <w:p w14:paraId="067A48A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lastRenderedPageBreak/>
        <w:t>Обшарили, забрали пукалку.</w:t>
      </w:r>
    </w:p>
    <w:p w14:paraId="1C42916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Патронов не имеется, — объясняю. — Вышли при добыче пропитания.</w:t>
      </w:r>
    </w:p>
    <w:p w14:paraId="40D0E89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На крыс охотился, что ли? — заросший бородой мужик брезгливо повертел в руках невеликий мой калибр.</w:t>
      </w:r>
    </w:p>
    <w:p w14:paraId="2978EB3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Зачем? На консервы менял.</w:t>
      </w:r>
    </w:p>
    <w:p w14:paraId="1EE3589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Мужик покивал бородой.</w:t>
      </w:r>
    </w:p>
    <w:p w14:paraId="12CA95F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Девчонка — сестра, что ли?</w:t>
      </w:r>
    </w:p>
    <w:p w14:paraId="00E8CB6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Жена, — говорю поспешно. — Беременная она.</w:t>
      </w:r>
    </w:p>
    <w:p w14:paraId="7DD0D72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Ну? — мужик недоверчиво оглядел Матрешку с ног до головы.</w:t>
      </w:r>
    </w:p>
    <w:p w14:paraId="4FDA189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Только б не брякнула чего, дура... Вот уже и губенками зашевелила...</w:t>
      </w:r>
    </w:p>
    <w:p w14:paraId="7CEDDA6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что? — выпаливаю, — Дурное дело не хитрое! В смысле — молодое...</w:t>
      </w:r>
    </w:p>
    <w:p w14:paraId="4BE180A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чтобы уж совсем заткнуть ее, начинаю петь во все горло:</w:t>
      </w:r>
    </w:p>
    <w:p w14:paraId="2512816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Обручальное кольцо! Не простое украшенье! Двух сердец одно решенье! Обручальное кольцо-о!</w:t>
      </w:r>
    </w:p>
    <w:p w14:paraId="51FC3A3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Шуткарь... — хмыкнул он без улыбки. — Рано веселишься. Получается так, что придется вас все-таки списать. Нам лишние рты не нужны.</w:t>
      </w:r>
    </w:p>
    <w:p w14:paraId="5452475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Матрешку вязать не стали, она и так шла безропотно, только глазищи по сторонам таращила — сова-совой! А мне скрутили руки тонкой, страшно резучей да еще и ржавой проволокой. Для полного счастья толкали прикладами в спину, торопись, мол. А куда торопиться?!</w:t>
      </w:r>
    </w:p>
    <w:p w14:paraId="7387BC0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Слушайте, — говорю, — мы ведь вас не объедим, не обопьем. Слава Богу, руки-ноги есть. Что я, на себя и на Матрешку еды не добуду? Заповедный лес кругом! Дичи — прорва! Да я вас всех прокормлю!</w:t>
      </w:r>
    </w:p>
    <w:p w14:paraId="394465A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Иди, иди, — поморщился батяня (так звали бородача остальные двое). — Не хватало нам только, чтоб дронов на нас навел. Кормилец...</w:t>
      </w:r>
    </w:p>
    <w:p w14:paraId="0FFD8CA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Вы что, вообще наружу не выходите?! — я даже остановился.</w:t>
      </w:r>
    </w:p>
    <w:p w14:paraId="0D0A486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Батяня покачал головой.</w:t>
      </w:r>
    </w:p>
    <w:p w14:paraId="5E88477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выходим. Потому и живы до сих пор. Как затворились пятьдесят человек, так и решили: больше никого не брать. Вот как подъедим все, так и объявим себя — пусть убивают. Но ради вас двоих смерть торопить не собираемся!</w:t>
      </w:r>
    </w:p>
    <w:p w14:paraId="2D29CAD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lastRenderedPageBreak/>
        <w:t>— Мудро, — согласился я. — Так мудро, что мне, тупому, ни хрена не понять! Вы что, просто сидите и смерти ждете?!</w:t>
      </w:r>
    </w:p>
    <w:p w14:paraId="375664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Батяня помолчал.</w:t>
      </w:r>
    </w:p>
    <w:p w14:paraId="086230C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Помирать по любому придется, — философски вздохнул он. — Такое уж наше везение.</w:t>
      </w:r>
    </w:p>
    <w:p w14:paraId="39F4E3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с чего вы взяли?! — я прямо кипел от такого скотского безразличия. — Рано или поздно военные найдут этих своих инвайдеров и переколошматят! А, может — те их! Нам без разницы. Главное — больше не надо будет прятаться!</w:t>
      </w:r>
    </w:p>
    <w:p w14:paraId="02CF715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Вот, вот — угрюмо кивнул батяня и, глянув на меня исподлобья, вдруг ткнул пальцем в пол. — Чего их искать-то? Тут они, инвайдеры. Под нами...</w:t>
      </w:r>
    </w:p>
    <w:p w14:paraId="6B3AE18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Чего от нас хотят? — спросила Матрешка.</w:t>
      </w:r>
    </w:p>
    <w:p w14:paraId="4CE9EAB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погоди ты! — отмахнулся я, — не до тебя сейчас!</w:t>
      </w:r>
    </w:p>
    <w:p w14:paraId="44DEE2D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Сквозь решетчатое окно кабины козлового крана, куда нас запихнули до вынесения окончательного решения (как будто на голосовании стояло еще какое-нибудь решение, кроме как прикончить!), я видел все гигантское пространство цеха. Посреди зала громоздился опутанный проводами, маслянисто поблескивающий кожух какой-то установки, ни пылинки на ней, ни соринки вокруг. Похоже, не такие уж заскорузлые мужики тут живут, кой-чего кумекают и в технике. Электричество, вон, жгут, не экономят. А где берут?</w:t>
      </w:r>
    </w:p>
    <w:p w14:paraId="35B078C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Беда наша в том, — задумчиво произнес я, — что мы им совершенно не нужны...</w:t>
      </w:r>
    </w:p>
    <w:p w14:paraId="4E16C9C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На ступенях металлической лестницы, ведущей в кабину, послышались грузные шаги, отдающиеся басовитым гулом перил. Так себе музычка, ничего, кроме похоронного марша, не напоминает.</w:t>
      </w:r>
    </w:p>
    <w:p w14:paraId="5B48B74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Лязгнул замок, взвизгнула дверь. Вошел высокий, сильно сутулящийся человек с темными кругами вокруг глаз и таким же угрюмым выражением лица, как у батяни. За ним — сам батяня.</w:t>
      </w:r>
    </w:p>
    <w:p w14:paraId="0FAD128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чего выпучился? — хмуро бросил он мне и сразу отвернулся. — Чуда ждал, что ли? Не будет чуда. Решено всем обществом — вы нам тут не нужны.</w:t>
      </w:r>
    </w:p>
    <w:p w14:paraId="7DAC09F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Выходите, — мотнул головой сутулый.</w:t>
      </w:r>
    </w:p>
    <w:p w14:paraId="4C0876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Минутку! — я прокашлялся, преодолевая сип в горле. — Вы понимаете, что спасти вас от уничтожения может только одно?</w:t>
      </w:r>
    </w:p>
    <w:p w14:paraId="7BC041A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Сутулый взглянул на меня с некоторым насмешливым интересом.</w:t>
      </w:r>
    </w:p>
    <w:p w14:paraId="19A342F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Намекаете, что мы можем выдать военным, где скрываются пришельцы? — спросил он.</w:t>
      </w:r>
    </w:p>
    <w:p w14:paraId="274DBB0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lastRenderedPageBreak/>
        <w:t>— А почему бы и нет?</w:t>
      </w:r>
    </w:p>
    <w:p w14:paraId="6C0DC51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Потому что нам известен план миротворческих сил на этот случай, — сутулый вынул из кармана помятый металлический портсигар и щелкнул крышкой. — Превентивный ядерный удар на опережение. Эвакуация не предусмотрена.</w:t>
      </w:r>
    </w:p>
    <w:p w14:paraId="674E648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 откуда вы все знаете?! — запальчиво спросил я.</w:t>
      </w:r>
    </w:p>
    <w:p w14:paraId="4574A92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Сутулый не ответил.</w:t>
      </w:r>
    </w:p>
    <w:p w14:paraId="27890F0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Хорошо, — сказал я, переводя дух. — Тогда другой вариант. Вы пытались установить контакт с этими, внизу?</w:t>
      </w:r>
    </w:p>
    <w:p w14:paraId="5012A10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Подрагивающими пальцами сутулый выудил из портсигара обгорелую с конца самокрутку, чиркнул спичкой, нервно затянулся. Присел на колченогий стул.</w:t>
      </w:r>
    </w:p>
    <w:p w14:paraId="75B7DAA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Бесполезно, — сказал он, наконец. — Они не идут на контакт.</w:t>
      </w:r>
    </w:p>
    <w:p w14:paraId="294B844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Как именно не идут? Вы сами ходили к ним?</w:t>
      </w:r>
    </w:p>
    <w:p w14:paraId="511F0C6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Никто из посланных туда не вернулся. Некоторых на наших глазах уничтожили с помощью какого-то неизвестного оружия.</w:t>
      </w:r>
    </w:p>
    <w:p w14:paraId="2F2CDA5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может быть, они вас боятся? — подала вдруг голос Матрешка.</w:t>
      </w:r>
    </w:p>
    <w:p w14:paraId="66C0F12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лезь ты! — прицыкнул я.</w:t>
      </w:r>
    </w:p>
    <w:p w14:paraId="12F146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Сутулый помолчал.</w:t>
      </w:r>
    </w:p>
    <w:p w14:paraId="4D315A4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думаю. Скорее, мы им просто не нужны...</w:t>
      </w:r>
    </w:p>
    <w:p w14:paraId="796214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глубоко затянулся, закашлялся надсадно и с отвращением вышвырнул окурок за окно.</w:t>
      </w:r>
    </w:p>
    <w:p w14:paraId="42C0802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Правда, иногда...</w:t>
      </w:r>
    </w:p>
    <w:p w14:paraId="6E0208E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Что?</w:t>
      </w:r>
    </w:p>
    <w:p w14:paraId="5F1C557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Иногда они проявляют агрессию.</w:t>
      </w:r>
    </w:p>
    <w:p w14:paraId="5D08990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Хотят выбраться?</w:t>
      </w:r>
    </w:p>
    <w:p w14:paraId="2DE30AE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Сутулый пожал плечами. Вместо него ответил батяня:</w:t>
      </w:r>
    </w:p>
    <w:p w14:paraId="7A26926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Кто ж так выбирается? Палят снизу своими зарядами в белый свет, как в копеечку, а наступать — ни-ни. Ну да мы тут тоже не лаптем щи хлебаем. Наладили плазменную пушку. Постреливаем для острастки вниз, в шахту. Пусть сунутся! Тут ведь в советское время ящик был, много чего испытывали...</w:t>
      </w:r>
    </w:p>
    <w:p w14:paraId="34CAE8E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еще за ящик?</w:t>
      </w:r>
    </w:p>
    <w:p w14:paraId="6756F42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Почтовый, — авторитетно пояснил батяня. — Минсредмаш.</w:t>
      </w:r>
    </w:p>
    <w:p w14:paraId="0DE1B2D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Понятнее не стало, но я уже думал о другом.</w:t>
      </w:r>
    </w:p>
    <w:p w14:paraId="2696DC2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Слушайте! Если время от времени они нападают, значит что-то им все-таки нужно?</w:t>
      </w:r>
    </w:p>
    <w:p w14:paraId="04890CF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Вот вы нам и расскажете, что им нужно, — сутулый тяжело поднялся со стула. — Если вернетесь оттуда...</w:t>
      </w:r>
    </w:p>
    <w:p w14:paraId="18C3A4D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Очередной пролет лестницы привел на маленькую площадку. Луч фонаря освещал ее сразу всю. Те же закопченные перила, сетчатое ограждение с проплавленными в нем дырами — следами плазменных ударов, квадратный люк в полу. За ним — следующий пролет. Сколько их было уже? Сколько еще осталось? И где, наконец, эти чертовы инвайдеры? Я устал ползти, нащупывать ступеньку за ступенькой, устал вглядываться в тени, устал бояться. Скорее бы...</w:t>
      </w:r>
    </w:p>
    <w:p w14:paraId="2498AE8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если мы ничего не успеем сказать? — как всегда не к месту ляпнула Матрешка.</w:t>
      </w:r>
    </w:p>
    <w:p w14:paraId="106BDDF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Ты-то уж точно успеешь, — проворчал я. — Прямо мастерица вылезти, когда не просят! Гляди лучше по сторонам! Пока чего-нибудь не увидишь, молчи!</w:t>
      </w:r>
    </w:p>
    <w:p w14:paraId="152E0DD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стал спускаться в люк.</w:t>
      </w:r>
    </w:p>
    <w:p w14:paraId="22D4C54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Колесо вижу, — доложила Матрешка.</w:t>
      </w:r>
    </w:p>
    <w:p w14:paraId="57A1BB3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Заткнись!</w:t>
      </w:r>
    </w:p>
    <w:p w14:paraId="729724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Ладно, — ее босые пятки затопотали по ступенькам у меня над головой. — Только там шевелится что-то...</w:t>
      </w:r>
    </w:p>
    <w:p w14:paraId="2B673E4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Где?!</w:t>
      </w:r>
    </w:p>
    <w:p w14:paraId="32CC97B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стремительно направил луч на ржавое колесо грузового подъемника. Ничего там не шевелилось.</w:t>
      </w:r>
    </w:p>
    <w:p w14:paraId="6DE5E9C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Было, а теперь нет, — сказала Матрешка</w:t>
      </w:r>
    </w:p>
    <w:p w14:paraId="28455E8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пошарил лучом вокруг. Обрывок троса, покосившаяся балка, труба с вентилем. Все пыльно, неподвижно и безмолвно.</w:t>
      </w:r>
    </w:p>
    <w:p w14:paraId="0847B9D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Попрятались, — уверенно заявила Матрешка, — на самом деле они давно за нами следят.</w:t>
      </w:r>
    </w:p>
    <w:p w14:paraId="42B1E07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чего за нами следить? Бери голыми руками.</w:t>
      </w:r>
    </w:p>
    <w:p w14:paraId="3CFD5A9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Откуда у них руки? Это ж инвайдеры! Они нас поглубже заманивают.</w:t>
      </w:r>
    </w:p>
    <w:p w14:paraId="5E8974D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Врешь ты бессовестно, вот что я тебе скажу! Очень мы им нужны...</w:t>
      </w:r>
    </w:p>
    <w:p w14:paraId="5A549DC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тут ударила молния.</w:t>
      </w:r>
    </w:p>
    <w:p w14:paraId="7B36635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Вставай, вставай! — кричал кто-то вдалеке, и так было приятно, что эти слова относятся не ко мне, а к кому-нибудь там, на другом краю земли. А я могу по-прежнему лежать в темноте, не чувствуя ни рук, ни ног, и слушать далекий испуганный голос, чем-то даже знакомый. Ну, да, слегка похожий на...</w:t>
      </w:r>
    </w:p>
    <w:p w14:paraId="708DDE5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Матрешка?!</w:t>
      </w:r>
    </w:p>
    <w:p w14:paraId="0D97927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Что-то больно хлестнуло меня по щеке. Голос сразу приблизился. Оказывается, он бренчал над самым ухом.</w:t>
      </w:r>
    </w:p>
    <w:p w14:paraId="0AD99CA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вставай же ты! Они идут!</w:t>
      </w:r>
    </w:p>
    <w:p w14:paraId="595B242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открыл глаза и сел. От этого мало что изменилось, меня по-прежнему окружала чернильная непроницаемая гуща.</w:t>
      </w:r>
    </w:p>
    <w:p w14:paraId="1885FD0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Кто идет?! Где?</w:t>
      </w:r>
    </w:p>
    <w:p w14:paraId="6749A74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вон же!</w:t>
      </w:r>
    </w:p>
    <w:p w14:paraId="0FA21FB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Мокрые пальцы вцепились мне в уши и так резко крутанули голову, что я чуть снова не отключился. В глазах вспыхнули оранжевые искры. Хотя... Кажется, это не у меня в глазах. Это у них.</w:t>
      </w:r>
    </w:p>
    <w:p w14:paraId="59A669D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Врать не буду, струхнул. Да и кого не прохватит морозом вдоль позвонков, когда из пещерной тьмы кинутся этакие волчьи светляки?</w:t>
      </w:r>
    </w:p>
    <w:p w14:paraId="603670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кое-как, хватаясь за воздух, поднялся на ноги и тут же треснулся макушкой о какую-то железяку — в темноте гулко раскатилось эхо.</w:t>
      </w:r>
    </w:p>
    <w:p w14:paraId="238DC9C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Осторожно, здесь перила! — прошипела Матрешка.</w:t>
      </w:r>
    </w:p>
    <w:p w14:paraId="1182E03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Ничего не скажешь, умеет вовремя предупредить.</w:t>
      </w:r>
    </w:p>
    <w:p w14:paraId="64DF65C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Огни быстро приближались, где-то звякнуло, скребануло острым по железу, гукнул, просев под чьей-то тяжестью, металлический лист настила.</w:t>
      </w:r>
    </w:p>
    <w:p w14:paraId="69517DE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Где фонарь? — прохрипел я.</w:t>
      </w:r>
    </w:p>
    <w:p w14:paraId="7658009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Тут, — доложила Матрешка. — А что?</w:t>
      </w:r>
    </w:p>
    <w:p w14:paraId="291BED3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Где тут?! Включай скорее!</w:t>
      </w:r>
    </w:p>
    <w:p w14:paraId="2F670AC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Так ведь заметят нас!</w:t>
      </w:r>
    </w:p>
    <w:p w14:paraId="1F16357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метнулся на голос, ухватил ее за плечи, вырвал из рук фонарь.</w:t>
      </w:r>
    </w:p>
    <w:p w14:paraId="320CD0C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Дура! Давно заметили!</w:t>
      </w:r>
    </w:p>
    <w:p w14:paraId="30B2E40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Желтый круг света сначала уперся в лестничный пролет, круто уходящий вверх, потом в закопченную стену шахты, и, наконец, нырнул в темный проем. И сейчас же мерцавшие там огоньки превратились в людей с факелами...</w:t>
      </w:r>
    </w:p>
    <w:p w14:paraId="59E3743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Хватит врать! — тощий человек, допрашивавший меня, напоминал складной нож — то переламывался в пояснице, будто собирался сложиться вдвое, то резко, с пружинным щелчком, распрямлялся, и мне каждый раз казалось, что вот сейчас он тоже долбанется башкой о какую-нибудь железяку. Однако ничего инопланетного в нем не было — обычный голодранец с синими буквами татуировки на волосатых пальцах: «Вова».</w:t>
      </w:r>
    </w:p>
    <w:p w14:paraId="05EDD28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Где вы прятались? — острый, как лезвие, его нос оказался у самого моего лица. — Не выкручиваться! Отвечать быстро! Ну?</w:t>
      </w:r>
    </w:p>
    <w:p w14:paraId="0FB30EA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мы, вроде как, и не прятались... — пробормотал я.</w:t>
      </w:r>
    </w:p>
    <w:p w14:paraId="6346666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выкручиваться, я сказал! — взъярился складишок. — Это — что?!</w:t>
      </w:r>
    </w:p>
    <w:p w14:paraId="1ED249D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пожал плечами.</w:t>
      </w:r>
    </w:p>
    <w:p w14:paraId="0466A1B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Фонарик.</w:t>
      </w:r>
    </w:p>
    <w:p w14:paraId="70565AD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Фонарик! — драматически взвыл он, распрямляясь до потолка. — Не фонарик, драть твою дратву, а новый, с иголочки, фонарь, да со свежими батарейками!</w:t>
      </w:r>
    </w:p>
    <w:p w14:paraId="3BE8E6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 доказательство он пощелкал тумблером, озаряя электрическим светом полутемную комнатку с торчащей в углу лучинкой.</w:t>
      </w:r>
    </w:p>
    <w:p w14:paraId="70E8D6A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ведь это значит — что? — спросил он зловеще.</w:t>
      </w:r>
    </w:p>
    <w:p w14:paraId="2F80618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электричество изобрели, пока вы сидите тут, — буркнул я.</w:t>
      </w:r>
    </w:p>
    <w:p w14:paraId="6B2B026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Надоел он мне страшно. Чего из себя строит? Следователь хренов!</w:t>
      </w:r>
    </w:p>
    <w:p w14:paraId="6C086C1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Вова покивал.</w:t>
      </w:r>
    </w:p>
    <w:p w14:paraId="1A2737E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Очень смешно. Очень. Но неправильно! — он резко сложился буквой «Г» и доверительно сказал мне на ухо:</w:t>
      </w:r>
    </w:p>
    <w:p w14:paraId="6D97428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Это значит, что ты и твоя подружка нашли где-то новый склад. Склад, о котором никто не знает. И жируете, пока мы все с голоду пухнем!</w:t>
      </w:r>
    </w:p>
    <w:p w14:paraId="5EE0DB3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Не очень-то ты распух, подумал я, но вслух говорить этого не стал.</w:t>
      </w:r>
    </w:p>
    <w:p w14:paraId="7346854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Нигде мы не жируем! Мы же только что пришли!</w:t>
      </w:r>
    </w:p>
    <w:p w14:paraId="7372D1E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Откуда? — хитренько сощурился Вова. — Я на всех складах людей знаю. Вы с какого?</w:t>
      </w:r>
    </w:p>
    <w:p w14:paraId="16EB42E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Мы от батяни, — сказал я.</w:t>
      </w:r>
    </w:p>
    <w:p w14:paraId="5A71F2A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Долговязый не понял.</w:t>
      </w:r>
    </w:p>
    <w:p w14:paraId="6077CC7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Тут все от батяни да от мамани! С какого склада, спрашиваю!</w:t>
      </w:r>
    </w:p>
    <w:p w14:paraId="6EEC91A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ни с какого! — я ткнул пальцем в потолок. — Сверху мы! Из-под неба голубого!</w:t>
      </w:r>
    </w:p>
    <w:p w14:paraId="049BAC8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Складишок с лязгом распрямился.</w:t>
      </w:r>
    </w:p>
    <w:p w14:paraId="63356A4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Че... че-го?!</w:t>
      </w:r>
    </w:p>
    <w:p w14:paraId="133A7C4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уставился на меня растерянно, потом вдруг хрюкнул, совсем не по-детективски и затрясся, как током дернутый.</w:t>
      </w:r>
    </w:p>
    <w:p w14:paraId="45BEBE3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Све... ой, не могу! Сверху!</w:t>
      </w:r>
    </w:p>
    <w:p w14:paraId="4194C2B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Мне прямо обидно стало.</w:t>
      </w:r>
    </w:p>
    <w:p w14:paraId="02FF965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я смешного сказал?!</w:t>
      </w:r>
    </w:p>
    <w:p w14:paraId="22366A1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Но он только отмахивался обеими руками, заходясь.</w:t>
      </w:r>
    </w:p>
    <w:p w14:paraId="1C916EF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Девчонку мою верните! — потребовал я, пользуясь таким приступом начальственного веселья. — Перепугаете насмерть дуреху!</w:t>
      </w:r>
    </w:p>
    <w:p w14:paraId="125BE74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Вова не обращал на меня внимания. Изнемогая от смеха, он открыл дверь в коридор и прорыдал:</w:t>
      </w:r>
    </w:p>
    <w:p w14:paraId="6AC57DC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Садык! Иди сюда! Тут комик зажигает не по-детски! И девку веди! Может, хоть при ней его стыд возьмет!</w:t>
      </w:r>
    </w:p>
    <w:p w14:paraId="3577A22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 коридоре застучали шаги, и на пороге появился низенький узкоглазый человек. Голова его была выбрита, а, может, полысела ровно наполовину — от шишковатого лба до темени. Дальше, без перехода, начинались густые черные волосы, заплетенные на затылке в косицу. Мне сначала показалось, что на нем тесный девичий парик, который он так и не сумел натянуть на лоб.</w:t>
      </w:r>
    </w:p>
    <w:p w14:paraId="499457B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Погоди смеяться, Вован, — узкоглазый недобро сверкнул на меня своими щелками. — Сначала надо этого спросить. Очень сильно спросить.</w:t>
      </w:r>
    </w:p>
    <w:p w14:paraId="5AF594A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Учи ученого! — огрызнулся Вован. — Чем я, по-твоему, тут занимаюсь?! Говорю же, веди девку!</w:t>
      </w:r>
    </w:p>
    <w:p w14:paraId="1A553CC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Девка совсем дурная. Знаешь, что говорит? — Садык за шею пригнул Вована к себе и прошептал что-то ему на ухо.</w:t>
      </w:r>
    </w:p>
    <w:p w14:paraId="5308DA1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Складишок лязгнул, выпрямляясь, совсем как выкидная наваха перед генеральной поножовщиной, и резко повернулся ко мне.</w:t>
      </w:r>
    </w:p>
    <w:p w14:paraId="15A432C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вы что, сговорились, что ли, над нами издеваться?!</w:t>
      </w:r>
    </w:p>
    <w:p w14:paraId="573C9E2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что опять? — устало вздохнул я.</w:t>
      </w:r>
    </w:p>
    <w:p w14:paraId="4B8C68A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могли вы сверху придти! Ясно? Не могли!</w:t>
      </w:r>
    </w:p>
    <w:p w14:paraId="6496CB3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 это мы не могли? — я постарался вальяжно развалиться на шаткой табуретке, опасаясь, что она сама развалится подо мной.</w:t>
      </w:r>
    </w:p>
    <w:p w14:paraId="07FFF2C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потому, дубина такелажная! — сказал Вован с нескрываемой обидой. — Потому что над нами — инвайдеры!..</w:t>
      </w:r>
    </w:p>
    <w:p w14:paraId="01125DD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8A5EF5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этот туда же. Инвайдеры... Когда-то их называли пришельцами. Инопланетянами. Потом, когда в охоту за ними включились международные силы, появилось буржуйское словечко — инвайдерс. А еще потом, когда выяснилось, что мы, местные, только мешаем охоте, все наши слова стали не нужны. Как и мы сами.</w:t>
      </w:r>
    </w:p>
    <w:p w14:paraId="50DCDE3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Не знаю, видел ли кто этих инвайдеров живьем. Мне как-то не довелось. Вот и теперь: Батяня говорил, что инвайдеры внизу, в шахте. Пришли вниз — тут говорят, что они над нами... И не поспоришь. Кто-то ведь шандарахнул меня разрядом там, на лестнице!</w:t>
      </w:r>
    </w:p>
    <w:p w14:paraId="4444B21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чего им наплела? — спросил я Матрешку, когда мы, наконец, остались одни.</w:t>
      </w:r>
    </w:p>
    <w:p w14:paraId="1A71610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Хозяева преисподних чертогов (материальные склады научно-производственного объединения «Вектор») ушли совещаться, предоставив в наше распоряжение шикарную кладовку с тюфяком на полу, запас лучинок, банку консервов, пару сухарей и кастрюлю теплой жижи, предназначенной тут изображать чай. Дверь, правда, заперли. Но все равно, с чего бы вдруг такая щедрость?</w:t>
      </w:r>
    </w:p>
    <w:p w14:paraId="0AA4B56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Признавайся, наврала им с три короба?</w:t>
      </w:r>
    </w:p>
    <w:p w14:paraId="6BD09C3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 оскорблено хлопнула глазищами.</w:t>
      </w:r>
    </w:p>
    <w:p w14:paraId="3D05DBB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Ничего я не врала! Как было, так и рассказала!</w:t>
      </w:r>
    </w:p>
    <w:p w14:paraId="24CB17D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и как, по-твоему, было?</w:t>
      </w:r>
    </w:p>
    <w:p w14:paraId="1E5F099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Ответить она не успела. В дверь деликатно постучали, потом щелкнул замок, и в приоткрывшуюся щель протиснулась нечесаная голова.</w:t>
      </w:r>
    </w:p>
    <w:p w14:paraId="3F00E32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Можно к вам?</w:t>
      </w:r>
    </w:p>
    <w:p w14:paraId="2017AA4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А! Коля! — оживилась Матрешка. — Заходи, заходи! Не стесняйся!</w:t>
      </w:r>
    </w:p>
    <w:p w14:paraId="46EB845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Ишь ты. «Не стесняйся». Быстро освоилась!</w:t>
      </w:r>
    </w:p>
    <w:p w14:paraId="543FBED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Я вам настоящего чайку принес, — радостно сообщил всклокоченный парень в драной тельняшке, подавая две дымящиеся кружки. В самом деле, пахнуло чаем. Настоящим, в настоящих фарфоровых кружках. Может быть даже и с сахаром...</w:t>
      </w:r>
    </w:p>
    <w:p w14:paraId="2C89066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как ты? — он с любопытством разглядывал меня. — Оклемался?</w:t>
      </w:r>
    </w:p>
    <w:p w14:paraId="1FC7CED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молча кивнул, отхлебывая. Надежда на сахар не оправдалась. Ладно, и на том спасибо.</w:t>
      </w:r>
    </w:p>
    <w:p w14:paraId="4F57397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Жарко пришлось там, на лестнице?</w:t>
      </w:r>
    </w:p>
    <w:p w14:paraId="604473E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Спрашиваешь! — ответила за меня Матрешка. — Как налетели эти со всех сторон, как давай палить! Ну, думаем, крышка! Мы — вниз, сыпем кувырком, без ступенек! Они — за нами! Догнали бы — и конец. Хорошо, что мы нашли способ близко их не подпускать! Но только добрались до последней площадки, вдруг — Бац!</w:t>
      </w:r>
    </w:p>
    <w:p w14:paraId="3D1E5CE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Ага! — оживился Коля. — Значит, не зря мы вас огоньком снизу прикрыли? Отсекли этих?</w:t>
      </w:r>
    </w:p>
    <w:p w14:paraId="50DFAFF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чуть коленки не обварил, расплескав чай.</w:t>
      </w:r>
    </w:p>
    <w:p w14:paraId="306D5AB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Отсекли?!</w:t>
      </w:r>
    </w:p>
    <w:p w14:paraId="6E3EC24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вы нас просто спасли! — живо влезла Матрешка. — И откуда у вас такая штуковина дальнобойная?</w:t>
      </w:r>
    </w:p>
    <w:p w14:paraId="78AEF6E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Собрали кое-что тут, по кладовкам, — разулыбался Коля. — От секретных физиков осталось. Но у нас тоже есть спецы, будь спок! С допуском до трех тысяч вольт! Трансы подмотали, кондеры нашли подходящие — лупасит так, что не сунутся! Только ты скажи. — он снова повернулся ко мне, — как они выглядят? На людей похожи, нет?</w:t>
      </w:r>
    </w:p>
    <w:p w14:paraId="6B43CEA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прислушался к гулкой пустоте в голове и покосился на Матрешку. Она азартно смотрела на меня во все глаза.</w:t>
      </w:r>
    </w:p>
    <w:p w14:paraId="235C579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 целом... как сказать... — с трудом пробормотал я, — в темноте разглядеть трудно...</w:t>
      </w:r>
    </w:p>
    <w:p w14:paraId="289994E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Вот именно! — Матрешка поощрительно погладила меня по спине.</w:t>
      </w:r>
    </w:p>
    <w:p w14:paraId="26F303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ясно, ясно, — сочувственно закивал Коля. — А все-таки интересно, как же это вы прорвались?!</w:t>
      </w:r>
    </w:p>
    <w:p w14:paraId="53E359F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Мне это тоже было интересно. Вернее, я начинал догадываться, но что-то подсказывало мне, что Коле этого говорить не следует. Может быть, лежащая на затылке ладонь Матрешки с острыми, как у белочки, коготками?</w:t>
      </w:r>
    </w:p>
    <w:p w14:paraId="53FFB06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Сколько раз наши пытались подниматься, — с горечью сообщил Коля, — и артподготовку предварительную проводили, но куда там! У инвайдеров такое оружие — сметает все!</w:t>
      </w:r>
    </w:p>
    <w:p w14:paraId="131E239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Как же вы тут оказались, под ними? — спросил я.</w:t>
      </w:r>
    </w:p>
    <w:p w14:paraId="064789E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Коля махнул рукой.</w:t>
      </w:r>
    </w:p>
    <w:p w14:paraId="01834CE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Давняя история. Как начали гонять инвайдеров, так многие сюда попрятались. А что? Место тихое, давно законсервированное, натовцы про него не знают — ну и набились, кто мог. Думали пересидеть суматоху. Год просидели на консервах да перловке — надоело. Полезли назад, а хрен — сверху уже инвайдеры!</w:t>
      </w:r>
    </w:p>
    <w:p w14:paraId="2529DA7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Откуда ты знаешь, что инвайдеры? — не утерпел я. — Вы же их в глаза не видели!</w:t>
      </w:r>
    </w:p>
    <w:p w14:paraId="51ADCE1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Коля улыбнулся мне, как неразумному ребенку.</w:t>
      </w:r>
    </w:p>
    <w:p w14:paraId="13C7E75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оружие-то! Не с пулеметов, поди, по нам садят! А лучами смерти!</w:t>
      </w:r>
    </w:p>
    <w:p w14:paraId="7702BF6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Так ведь и вы... — начал было я, но вскрикнул от внезапной боли и умолк.</w:t>
      </w:r>
    </w:p>
    <w:p w14:paraId="3F74F71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Все-таки очень острые коготки...</w:t>
      </w:r>
    </w:p>
    <w:p w14:paraId="0537AA7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Чего — мы? — не понял Коля.</w:t>
      </w:r>
    </w:p>
    <w:p w14:paraId="43923AF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Он говорит, — ответила за меня Матрешка, — Что мы и вас наверх выведем!</w:t>
      </w:r>
    </w:p>
    <w:p w14:paraId="5BEC087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Коля вздохнул с надеждой.</w:t>
      </w:r>
    </w:p>
    <w:p w14:paraId="090E948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Хорошо, кабы так... Но мимо инвайдерских пушек... мышь не проскочит... многие у нас не верят вам...</w:t>
      </w:r>
    </w:p>
    <w:p w14:paraId="0F65C9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Говорю же, мы знаем способ! — уверенно заявила Матрешка.</w:t>
      </w:r>
    </w:p>
    <w:p w14:paraId="4EF7C81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что, с ума сошла?! — я метался из угла в угол кладовки.</w:t>
      </w:r>
    </w:p>
    <w:p w14:paraId="12C51CE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Коля ушел окрыленный, пообещав достать на складе сахару. Едва дождавшись, когда за ним закроется дверь, я напустился на Матрешку.</w:t>
      </w:r>
    </w:p>
    <w:p w14:paraId="2EF2F3B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Как мы их выведем, дурья твоя башка?!</w:t>
      </w:r>
    </w:p>
    <w:p w14:paraId="397C312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 смотрела на меня с беспокойством.</w:t>
      </w:r>
    </w:p>
    <w:p w14:paraId="6C76B38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Только ты, пожалуйста, инвайдеров не бойся! — сказала она с мольбой, — У меня, правда, есть способ.</w:t>
      </w:r>
    </w:p>
    <w:p w14:paraId="20D246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какие, в задницу, инвайдеры?! — не выдержал я. — Думаешь, я не понял, что ты все эти битвы сочинила?! Нет никаких пришельцев! Эти идиоты всю дорогу воевали друг с другом! Но если мы попытаемся вылезти из шахты, верхние решат, что это новая атака и ударят плазменной пушкой! Пыль от нас останется!</w:t>
      </w:r>
    </w:p>
    <w:p w14:paraId="3DF0B4E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всегда такие умные слова говоришь, — с восторгом прошептала Матрешка. — Что я поневоле тебя слушаюсь. Но пожалуйста! Послушайся меня и ты. Один только разочек! Просто поддакивай и все. Остальное — я сама...</w:t>
      </w:r>
    </w:p>
    <w:p w14:paraId="5657C4A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Чему я должен поддакивать?! Твоему вранью про инвайдеров?</w:t>
      </w:r>
    </w:p>
    <w:p w14:paraId="001FF4E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 вранью? Может, это правда. Ты же не видел, тебя вырубили...</w:t>
      </w:r>
    </w:p>
    <w:p w14:paraId="6502877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Кто меня вырубил?! Этот твой Коля с допуском до трех тысяч вольт, вот кто меня вырубил! Отсекли они! Прямой наводкой в лоб!</w:t>
      </w:r>
    </w:p>
    <w:p w14:paraId="2D14131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Тем более не надо с ними спорить! Инвайдеры, так инвайдеры.</w:t>
      </w:r>
    </w:p>
    <w:p w14:paraId="762D0AF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 просто не объяснить им, что они идиоты?</w:t>
      </w:r>
    </w:p>
    <w:p w14:paraId="390A3C4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 посмотрела на меня строго.</w:t>
      </w:r>
    </w:p>
    <w:p w14:paraId="58B789E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Потому что тогда мы будем им не нужны.</w:t>
      </w:r>
    </w:p>
    <w:p w14:paraId="1432EE9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Снова заскрежетал замок. Дверь открылась, вошли хмурые Вован и Садык. За ними появилась высокая женщина, закутанная в расползшийся полушалок.</w:t>
      </w:r>
    </w:p>
    <w:p w14:paraId="00F6DD4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 общем, так, — с порога сказала она. — Ни одному вашему слову мы не верим!</w:t>
      </w:r>
    </w:p>
    <w:p w14:paraId="199309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Некоторое время все молчали. Вован с Садыком только робко поглядывали на женщину. Она прошлась туда-сюда по коморке, словно распаляя себя перед оглашением приговора.</w:t>
      </w:r>
    </w:p>
    <w:p w14:paraId="38E96C8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почувствовал, что хочу спать. Устал. Надоело все. А ведь сейчас опять придется упрашивать и доказывать...</w:t>
      </w:r>
    </w:p>
    <w:p w14:paraId="6DF6613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Женщина вдруг остановилась в углу, вынула из защепа догорающую лучинку, осторожно заняла от нее новую, воткнула на место и, наконец, повернулась к нам.</w:t>
      </w:r>
    </w:p>
    <w:p w14:paraId="1FFC19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Нам больше нечем кормить людей, — тихо сказала она. — У нас нет выхода. Мы принимаем ваш дурацкий план... Но если вы подведете нас под лучи смерти, то первыми...</w:t>
      </w:r>
    </w:p>
    <w:p w14:paraId="2572D42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 сорвалась с места и подбежала к ней.</w:t>
      </w:r>
    </w:p>
    <w:p w14:paraId="414193C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Теть Зин! Вот честное-пречестное слово! Все будет в порядке! Мы отвечаем!</w:t>
      </w:r>
    </w:p>
    <w:p w14:paraId="0BCE978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Вереница поднимающихся людей вытянулась на два лестничных пролета. Их было человек сто, некоторые с детьми — бледными, заморенными, еле передвигающими ноги или безвольно свесившими головенки из заплечных сумок. Всем было страшно, но все упорно ползли вверх, пролет за пролетом, лишь бы скорее увидеть небо.</w:t>
      </w:r>
    </w:p>
    <w:p w14:paraId="0F96E66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Как хорошо, сказала Матрешка.</w:t>
      </w:r>
    </w:p>
    <w:p w14:paraId="2B122CF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хорошо? — спросил я.</w:t>
      </w:r>
    </w:p>
    <w:p w14:paraId="73543CB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 мы нужны этим людям. Иначе бы нас убили...</w:t>
      </w:r>
    </w:p>
    <w:p w14:paraId="01A97C9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шутишь? — удивился я.</w:t>
      </w:r>
    </w:p>
    <w:p w14:paraId="5E1E67E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не ответила.</w:t>
      </w:r>
    </w:p>
    <w:p w14:paraId="4F85E79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 что, пора? — обернулась шедшая впереди Зинаида.</w:t>
      </w:r>
    </w:p>
    <w:p w14:paraId="5F12276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Пора, — сказала Матрешка и громко, чтоб все слышали, произнесла:</w:t>
      </w:r>
    </w:p>
    <w:p w14:paraId="567F7AC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Три — четыре!</w:t>
      </w:r>
    </w:p>
    <w:p w14:paraId="7397147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Стены шахты сотряслись, загудели и запели вместе с многоголосым хором, не так мелодичным, как громогласным:</w:t>
      </w:r>
    </w:p>
    <w:p w14:paraId="05F9EF9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Обручальное кольцо! Не простое украшенье! Двух сердец одно решенье! Обручальное кольцо-о!...</w:t>
      </w:r>
    </w:p>
    <w:p w14:paraId="6068D77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вы даете, черти болотные! — батяня отбил руки, хлопая себя по ляжкам. — Мы же чуть Богу душу не отдали, когда ваш хор услышали!</w:t>
      </w:r>
    </w:p>
    <w:p w14:paraId="311E836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Хорошо, что из пушки не пальнули! — искренне посмеялся и я.</w:t>
      </w:r>
    </w:p>
    <w:p w14:paraId="7AA4402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Непременно пальнули бы! — заверил батяня. — Песню портить не хотелось!</w:t>
      </w:r>
    </w:p>
    <w:p w14:paraId="0A3E701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утер набежавшую от хохота слезу.</w:t>
      </w:r>
    </w:p>
    <w:p w14:paraId="185FCEE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Пришлых снизу расположили в том самом цеху, где недавно держали нас с Матрешкой. Верхние помогали Зинаиде устроить, напоить и накормить людей, не скупясь, делились невеликими своими запасами.</w:t>
      </w:r>
    </w:p>
    <w:p w14:paraId="2E90F02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Вот и попробуй, подумал я, расскажи им, что пять лет они лупили друг в друга из плазменной пушки и электроразрядника... Лучше повременить. Пусть сами догадываются.</w:t>
      </w:r>
    </w:p>
    <w:p w14:paraId="095A9EA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Однако, как же вы, все-таки, инвайдеров обминули? — наседал батяня, — Неужто, и на них херувимское пение действует?</w:t>
      </w:r>
    </w:p>
    <w:p w14:paraId="748632C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Действует, — пропыхтела Матрешка.</w:t>
      </w:r>
    </w:p>
    <w:p w14:paraId="5B56032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тоже помогала Зинаиде и теперь волокла мимо нас пухлый узел, набитый одеялами, кое-какой одежкой и прочим тряпьем.</w:t>
      </w:r>
    </w:p>
    <w:p w14:paraId="0DC3144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Пение на всех действует. Нам бы еще такую песню подобрать, чтобы солдаты нас не тронули...</w:t>
      </w:r>
    </w:p>
    <w:p w14:paraId="0FEDDB5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Как же, не тронут, жди! — я плюнул на пол. — Они наших песен не понимают. Да и близко не подпустят. Заметят со спутника — и ракетой. Как ты им споешь? По радио разве что. Только где оно, радио?</w:t>
      </w:r>
    </w:p>
    <w:p w14:paraId="3304292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Радио-то, положим, есть... — батяня почесал за ухом. — Был у нас тут один любитель. Хотел по радио с инвайдерами договориться. Да мы его к ним пешим порядком отправили. Вроде, как вас. Не дошел, видно...</w:t>
      </w:r>
    </w:p>
    <w:p w14:paraId="41AC0F9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Его-то за что?! — Матрешка сердито сбросила с плеча узел.</w:t>
      </w:r>
    </w:p>
    <w:p w14:paraId="00DE095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Чтоб не своевольничал, — твердо произнес батяня. — Житие наше тихое, секретное. Нам радиосигналы не нужны...</w:t>
      </w:r>
    </w:p>
    <w:p w14:paraId="6118218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Неожиданно по цеху раскатисто прогремели шаги, появился Вован-складишок с пистолетом в руке, косолапя, подбежал к нам.</w:t>
      </w:r>
    </w:p>
    <w:p w14:paraId="75CAD4E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Хреново дело, ребята! Нас засекли!</w:t>
      </w:r>
    </w:p>
    <w:p w14:paraId="0156118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Батяня поблек лицом.</w:t>
      </w:r>
    </w:p>
    <w:p w14:paraId="5DEA8A9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Кто засек?! Где?!</w:t>
      </w:r>
    </w:p>
    <w:p w14:paraId="09D4491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Вован скрипнул поясницей, распрямляясь.</w:t>
      </w:r>
    </w:p>
    <w:p w14:paraId="30056C3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Мы с Садыком решили наружную обстановку разведать. Сколько лет солнышка не видали! — он чуть не плакал. — Ну и напоролись на дрон...</w:t>
      </w:r>
    </w:p>
    <w:p w14:paraId="5B15914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Солнышка?! — батяня ухватил его за грудки и пригнул чуть не до земли. — Вот налетят каски, они вам покажут солнышко!</w:t>
      </w:r>
    </w:p>
    <w:p w14:paraId="657286E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Они уже тут, — всхлипнул складишок. — Из вертолетов высаживаются. Прямо у лаза.</w:t>
      </w:r>
    </w:p>
    <w:p w14:paraId="75AE951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Батяня издал сиплый рык, но тут же взял себя в руки. В нем словно включилась программа — он говорил и действовал так, будто давно был готов к происходящему.</w:t>
      </w:r>
    </w:p>
    <w:p w14:paraId="459AD4F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Чеснок, Булыга — за мной! Гоня! Передай Сутулому — пусть разворачивает пушку! Мужики, которые снизу пришли! Патроны, стволы — в кладовке прямо по коридору! Всем — в ружье!</w:t>
      </w:r>
    </w:p>
    <w:p w14:paraId="5FE915B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кинулся к выходу. Я рванул за ним.</w:t>
      </w:r>
    </w:p>
    <w:p w14:paraId="0BF315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Подожди! Куда ты?! — завопила Матрешка.</w:t>
      </w:r>
    </w:p>
    <w:p w14:paraId="0794566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Сиди здесь! — крикнул я. — Не суйся, куда не просят! Скоро вернусь!</w:t>
      </w:r>
    </w:p>
    <w:p w14:paraId="60C3C09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нет же! — испугалась она, — Не так надо! Послушай!</w:t>
      </w:r>
    </w:p>
    <w:p w14:paraId="50BFBDB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Но ее уже оттеснили бегущие следом за нами мужики.</w:t>
      </w:r>
    </w:p>
    <w:p w14:paraId="66DDE80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Оказалось, у батяни не один тот лаз затаен был, через который мы с Матрешкой попали на завод. По всему лесу нор нарыто и замаскировано, и к каждому ведет ход — где хочешь, там и вылезешь. Мы с Садыком и Вованом едва поспевали за батяней, ползущим впереди по узкому, полузатянутому глиной тоннелю. Только мелькали в луче моего фонаря его пятки, да локти, при этом он еще умудрялся тащить за собой на ремне длинную неповоротливую винтовку, замотанную в мешковину.</w:t>
      </w:r>
    </w:p>
    <w:p w14:paraId="6A1C1B0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Обложили... — слышалось его скрипучее бормотание. — Егеря сопливые! Ничего, это мы еще перемеряем, кто кого плотнее обложит!</w:t>
      </w:r>
    </w:p>
    <w:p w14:paraId="5344DED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Наконец, он остановился, велел погасить фонари, послушал некоторое время в темноте, а затем осторожно снял доску перегородки, закрывающей лаз. В глаза ударил дневной свет.</w:t>
      </w:r>
    </w:p>
    <w:p w14:paraId="1426948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Вылезай по одному, — прошептал батяня, обернувшись. — Да не шелестеть мне!</w:t>
      </w:r>
    </w:p>
    <w:p w14:paraId="271D13D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Друг за другом мы выбрались в неглубокую лощинку, заросшую высокой травой. Полежали на дне, вглядываясь в небеса. Дронов не было.</w:t>
      </w:r>
    </w:p>
    <w:p w14:paraId="218F61F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Совсем страх потеряли, — проворчал батяня. — Буром прут, без разведки. За мертвых нас держат, что ли?</w:t>
      </w:r>
    </w:p>
    <w:p w14:paraId="14AF384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выполз на край лощины с биноклем. Я осторожно высунул голову рядом. Садык с Вованом остались внизу. Стыдясь за промашку, они теперь шевельнуться боялись без команды.</w:t>
      </w:r>
    </w:p>
    <w:p w14:paraId="210E979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Даже без бинокля мне было видно, что каски засели прямо напротив главного входа в бункер, но пока не шевелились.</w:t>
      </w:r>
    </w:p>
    <w:p w14:paraId="47DA649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Технику ждут, — уверенно сказал батяня. — Дверь прожигать будут...</w:t>
      </w:r>
    </w:p>
    <w:p w14:paraId="2052659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вдруг резко повел биноклем вправо.</w:t>
      </w:r>
    </w:p>
    <w:p w14:paraId="14108FE0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эти куда?!</w:t>
      </w:r>
    </w:p>
    <w:p w14:paraId="5A6C506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Тут и я увидел группу человек из пяти, скрытно пробирающуюся в обход бункера — прямо в нашу сторону.</w:t>
      </w:r>
    </w:p>
    <w:p w14:paraId="08564D7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Э, нет! — сказал батяня, разматывая мешковину с винтовки. — Так не пойдет. Штурмуйте с фасаду, если неймется, там вас сутулый встретит! А на флангах мы вас подавим!</w:t>
      </w:r>
    </w:p>
    <w:p w14:paraId="71E6052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припал к окуляру прицела.</w:t>
      </w:r>
    </w:p>
    <w:p w14:paraId="2061655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Далековато, черт!</w:t>
      </w:r>
    </w:p>
    <w:p w14:paraId="537A8EB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нормально, — возразил я. — Это ж Ремингтон, а не СВД. Влепит, как в бубновый туз!</w:t>
      </w:r>
    </w:p>
    <w:p w14:paraId="1FC17B2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 строго покосился на меня.</w:t>
      </w:r>
    </w:p>
    <w:p w14:paraId="5C9DCF3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Ах, да... Это ж ты обещал всех нас дичью прокормить!</w:t>
      </w:r>
    </w:p>
    <w:p w14:paraId="2D22971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сунул винтовку мне.</w:t>
      </w:r>
    </w:p>
    <w:p w14:paraId="230A423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Ну, давай, охотничек, покажи себя!</w:t>
      </w:r>
    </w:p>
    <w:p w14:paraId="5B9B060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пожал плечами, улегся поудобнее и прицелился. Подумаешь, задача! Хаки ползли осторожно, но в окуляре мощного «комбат гансайта» были видны, как в домашнем кинотеатре. Я выбрал того, кто пониже других задирал задницу — наверняка сержант.</w:t>
      </w:r>
    </w:p>
    <w:p w14:paraId="65442B4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Сзади! — неожиданно выдохнул Садык.</w:t>
      </w:r>
    </w:p>
    <w:p w14:paraId="033CA3E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резко обернулся.</w:t>
      </w:r>
    </w:p>
    <w:p w14:paraId="486974D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Они со складишком припали к земле по обеим сторонам лаза. Из глубины тоннеля слышалось отчаянное сопение, шарканье, перестук худых мослов. Я понял, что это кто-то из своих. И действительно, в отверстии показалась голова Коли. Проморгавшись на солнце, он сразу ринулся ко мне.</w:t>
      </w:r>
    </w:p>
    <w:p w14:paraId="10B5443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Срочно! Она сказала отдать раньше, чем ты выстрелишь!</w:t>
      </w:r>
    </w:p>
    <w:p w14:paraId="1506BB1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Кто — она? Что отдать? — я не сразу понял, о чем он.</w:t>
      </w:r>
    </w:p>
    <w:p w14:paraId="3E4505C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Матрешка! — Коля что-то вынул из кармана и протянул мне. — Это очень важно!</w:t>
      </w:r>
    </w:p>
    <w:p w14:paraId="78FC612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Тьфу ты, мать честная с такими вояками! — рассердился батяня, отбирая у меня винтовку. — Стрелять надо, а они — по матрешкам! На позицию девушка провожала бойца, мать вашу так!</w:t>
      </w:r>
    </w:p>
    <w:p w14:paraId="0527697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с удивлением рассматривал то, что принес Коля. Это была маленькая невзрачная пуговица военного образца. Ну да, я видел ее не так давно у Матрешки, она подобрала ее в лесу, когда мы спасались от патруля. Но ничего особенного в этой дурацкой пуговке не было...</w:t>
      </w:r>
    </w:p>
    <w:p w14:paraId="540697E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И тут меня накрыло. Это было как внезапное пробуждение. Только мой сон длился полгода...</w:t>
      </w:r>
    </w:p>
    <w:p w14:paraId="1BFF762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Himmelherrgott!!! Радио! Мне немедленно нужно радио!</w:t>
      </w:r>
    </w:p>
    <w:p w14:paraId="3264973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ухватил батяню за ворот и потащил за собой к лазу.</w:t>
      </w:r>
    </w:p>
    <w:p w14:paraId="580961F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Никому не стрелять! — гаркнул я остальным. — Передайте всем — ждать и не шевелиться!</w:t>
      </w:r>
    </w:p>
    <w:p w14:paraId="7B00CDF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Так точно, господин генерал, сэр! Это было недоразумение. Никаких инопланетян не существует, вторжения не было. Русские, как всегда перепугали сами себя. А все эта их факен секретность!</w:t>
      </w:r>
    </w:p>
    <w:p w14:paraId="68E9AF1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с кем это разговариваешь?</w:t>
      </w:r>
    </w:p>
    <w:p w14:paraId="67EF71C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вздрогнул, быстро снял наушники и щелкнул тумблером. Лампы допотопного любительского передатчика, разложенного во всем безобразии на колченогом столе в каморке батяни, медленно погасли.</w:t>
      </w:r>
    </w:p>
    <w:p w14:paraId="67EBD5D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Матрешка глядела на меня своими огромными глазами. Сова совой!</w:t>
      </w:r>
    </w:p>
    <w:p w14:paraId="5D78C74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Видишь ли, — смущенно начал я. — Теперь, когда все выяснилось, операцию можно отменить... Ну и... нет смысла скрывать, что я не просто так проник в этот бункер... надо же было узнать... Зато теперь мы все можем выйти наружу, нас не тронут! У меня наконец-то есть связь!</w:t>
      </w:r>
    </w:p>
    <w:p w14:paraId="7D81742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раньше не было? — в Матрешкиных глазищах, как мне показалось, пряталась насмешка.</w:t>
      </w:r>
    </w:p>
    <w:p w14:paraId="6A533245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М-да... Когда-то была рация, но... По глупой случайности... Помнишь, в тот день, когда ты пришла ко мне в землянку?</w:t>
      </w:r>
    </w:p>
    <w:p w14:paraId="14BC835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Помню, — улыбнулась она. — Ты еще бегал за мной по лесу с дубиной и кричал, что я тебе не нужна, и чтоб убиралась ко всем чертям...</w:t>
      </w:r>
    </w:p>
    <w:p w14:paraId="1F08821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поежился.</w:t>
      </w:r>
    </w:p>
    <w:p w14:paraId="247491F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Вот-вот. И тут этот шальной снаряд — прямо в мою нору... — я вымученно улыбнулся. — Можно считать, что ты меня спасла!</w:t>
      </w:r>
    </w:p>
    <w:p w14:paraId="27116FA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Это был не снаряд, — с улыбкой сказала она.</w:t>
      </w:r>
    </w:p>
    <w:p w14:paraId="62F4295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осекся.</w:t>
      </w:r>
    </w:p>
    <w:p w14:paraId="4BE39F4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То есть как?</w:t>
      </w:r>
    </w:p>
    <w:p w14:paraId="7661BC4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Мне очень мешал этот твой передатчик. Нужно было от него избавиться.</w:t>
      </w:r>
    </w:p>
    <w:p w14:paraId="1E81FCE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Онемевшей рукой я с трудом нашарил за спиной стул и сел.</w:t>
      </w:r>
    </w:p>
    <w:p w14:paraId="7BD06B2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Ты о чем это, Матрешечка?!</w:t>
      </w:r>
    </w:p>
    <w:p w14:paraId="05ABC8A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присела на край стола. Помолчала, беззаботно болтая босой ногой.</w:t>
      </w:r>
    </w:p>
    <w:p w14:paraId="2A3E8B7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Прости, у меня не было выхода. Пришлось сделать так, чтобы ты забыл, кто ты такой.</w:t>
      </w:r>
    </w:p>
    <w:p w14:paraId="3C78F5F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Зачем?!</w:t>
      </w:r>
    </w:p>
    <w:p w14:paraId="07803B1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Мне же нужен был телохранитель! Мой Кокон был поврежден и не мог сразу зарастить свои раны. Это заняло пять лет. Но я не жалею — это были полезные годы... — она взяла со стола кусочек олова и задумчиво помяла его в пальцах. — Я досыта насмотрелась на людей. Думаю, впечатлений хватит надолго. Теперь Кокон здоров, войска отходят, я могу лететь.</w:t>
      </w:r>
    </w:p>
    <w:p w14:paraId="5D6732E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Подожди, подожди! — я схватился за голову. — Что ты мне тут... Хочешь сказать, что ты — инвайдер?! Не ври, пожалуйста!</w:t>
      </w:r>
    </w:p>
    <w:p w14:paraId="5B188A1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Олово в ее руке вдруг потеряло форму, прокатилось радужной каплей по ладони и закапало с кончиков пальцев на стол.</w:t>
      </w:r>
    </w:p>
    <w:p w14:paraId="57760A04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Инвайдер — это захватчик, — назидательно сказала она. — Я у вас ничего не брала. Это вы разбили мою тачку своей ракетой, так что — кто еще кому тут захватчик! Нет, я не обижаюсь — вы ведь в каждом видите инвайдера, даже друг в друге. Не пойму только, какая вам от этого польза. Но обещаю подумать на досуге...</w:t>
      </w:r>
    </w:p>
    <w:p w14:paraId="666B12B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Прежде чем я успел отшатнуться, она снисходительно потрепала меня по голове прохладной ладонью, потом повернулась и направилась к двери.</w:t>
      </w:r>
    </w:p>
    <w:p w14:paraId="34BAF451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вскочил.</w:t>
      </w:r>
    </w:p>
    <w:p w14:paraId="033B937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Подожди, Матрё... то есть... ты что же, вот так и уйдешь?!</w:t>
      </w:r>
    </w:p>
    <w:p w14:paraId="1F95972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обернулась.</w:t>
      </w:r>
    </w:p>
    <w:p w14:paraId="48D54362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Хочешь что-то сказать на прощание?</w:t>
      </w:r>
    </w:p>
    <w:p w14:paraId="3886F39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Да!... Нет. Я не дам тебе уйти! Я сейчас же вызову спецназ, авиацию, тучу дронов...</w:t>
      </w:r>
    </w:p>
    <w:p w14:paraId="2C3CFF9E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разочарованно покачала головой.</w:t>
      </w:r>
    </w:p>
    <w:p w14:paraId="3B27169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я надеялась, что ты расскажешь, как будешь по мне скучать...</w:t>
      </w:r>
    </w:p>
    <w:p w14:paraId="659B19B7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Я щелкнул тумблером передатчика.</w:t>
      </w:r>
    </w:p>
    <w:p w14:paraId="0A36606B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Не собираюсь с тобой шутить! Стой, где стоишь!</w:t>
      </w:r>
    </w:p>
    <w:p w14:paraId="631DA1A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Перестань, — поморщилась она, поднимая руку. На ее ладони лежала самая большая радиолампа из батяниного передатчика. — Не превращай трогательное расставание в скандал с битьем посуды!</w:t>
      </w:r>
    </w:p>
    <w:p w14:paraId="02CFEAD3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Лампа грянулась об пол и разлетелась вдребезги. Передатчик был мертв.</w:t>
      </w:r>
    </w:p>
    <w:p w14:paraId="7D7061F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И не ходи за мной, — с обидой сказала Матрешка. — А то с твоей головой будет то же самое!</w:t>
      </w:r>
    </w:p>
    <w:p w14:paraId="5B6C0FBC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А вот это мы еще посмотрим! — сказал я, направляя на нее пистолет, которым успел разжиться у Вована.</w:t>
      </w:r>
    </w:p>
    <w:p w14:paraId="5BA4948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только презрительно усмехнулась и пошла к двери.</w:t>
      </w:r>
    </w:p>
    <w:p w14:paraId="53E4160D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Матрешка, стой! — грозно крикнул я.</w:t>
      </w:r>
    </w:p>
    <w:p w14:paraId="702EE456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продолжала идти. Я прицелился. Пистолет ходил ходуном.</w:t>
      </w:r>
    </w:p>
    <w:p w14:paraId="51FA9B7F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Ну не могу я тебя отпустить, пойми!</w:t>
      </w:r>
    </w:p>
    <w:p w14:paraId="162C327A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Почему? — спросила она, не останавливаясь.</w:t>
      </w:r>
    </w:p>
    <w:p w14:paraId="389935E8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Почему! Ясно почему... А вдруг ты вернешься с целой армией, чтобы нас завоевать?!</w:t>
      </w:r>
    </w:p>
    <w:p w14:paraId="68B5D8F9" w14:textId="77777777" w:rsidR="005C03D2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Она обернулась в дверях.</w:t>
      </w:r>
    </w:p>
    <w:p w14:paraId="4F0327FC" w14:textId="2351C48A" w:rsidR="006F32E6" w:rsidRPr="00151C1D" w:rsidRDefault="005C03D2" w:rsidP="00151C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1C1D">
        <w:rPr>
          <w:rFonts w:ascii="Verdana" w:hAnsi="Verdana"/>
          <w:color w:val="000000"/>
          <w:sz w:val="20"/>
        </w:rPr>
        <w:t>— Да кому вы нужны...</w:t>
      </w:r>
    </w:p>
    <w:sectPr w:rsidR="006F32E6" w:rsidRPr="00151C1D" w:rsidSect="00151C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F774" w14:textId="77777777" w:rsidR="00151C1D" w:rsidRDefault="00151C1D" w:rsidP="00151C1D">
      <w:pPr>
        <w:spacing w:after="0" w:line="240" w:lineRule="auto"/>
      </w:pPr>
      <w:r>
        <w:separator/>
      </w:r>
    </w:p>
  </w:endnote>
  <w:endnote w:type="continuationSeparator" w:id="0">
    <w:p w14:paraId="5E4BDF76" w14:textId="77777777" w:rsidR="00151C1D" w:rsidRDefault="00151C1D" w:rsidP="0015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6B3D" w14:textId="77777777" w:rsidR="00151C1D" w:rsidRDefault="00151C1D" w:rsidP="00CB6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8EBA12" w14:textId="77777777" w:rsidR="00151C1D" w:rsidRDefault="00151C1D" w:rsidP="00151C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3156" w14:textId="6F781D57" w:rsidR="00151C1D" w:rsidRPr="00151C1D" w:rsidRDefault="00151C1D" w:rsidP="00151C1D">
    <w:pPr>
      <w:pStyle w:val="Footer"/>
      <w:ind w:right="360"/>
      <w:rPr>
        <w:rFonts w:ascii="Arial" w:hAnsi="Arial" w:cs="Arial"/>
        <w:color w:val="999999"/>
        <w:sz w:val="20"/>
      </w:rPr>
    </w:pPr>
    <w:r w:rsidRPr="00151C1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1FAF" w14:textId="77777777" w:rsidR="00151C1D" w:rsidRDefault="00151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5FC13" w14:textId="77777777" w:rsidR="00151C1D" w:rsidRDefault="00151C1D" w:rsidP="00151C1D">
      <w:pPr>
        <w:spacing w:after="0" w:line="240" w:lineRule="auto"/>
      </w:pPr>
      <w:r>
        <w:separator/>
      </w:r>
    </w:p>
  </w:footnote>
  <w:footnote w:type="continuationSeparator" w:id="0">
    <w:p w14:paraId="2275FF31" w14:textId="77777777" w:rsidR="00151C1D" w:rsidRDefault="00151C1D" w:rsidP="0015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FC61" w14:textId="77777777" w:rsidR="00151C1D" w:rsidRDefault="00151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0ED90" w14:textId="13AD7B3B" w:rsidR="00151C1D" w:rsidRPr="00151C1D" w:rsidRDefault="00151C1D" w:rsidP="00151C1D">
    <w:pPr>
      <w:pStyle w:val="Header"/>
      <w:rPr>
        <w:rFonts w:ascii="Arial" w:hAnsi="Arial" w:cs="Arial"/>
        <w:color w:val="999999"/>
        <w:sz w:val="20"/>
      </w:rPr>
    </w:pPr>
    <w:r w:rsidRPr="00151C1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D1BF" w14:textId="77777777" w:rsidR="00151C1D" w:rsidRDefault="00151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1C1D"/>
    <w:rsid w:val="0029639D"/>
    <w:rsid w:val="00326F90"/>
    <w:rsid w:val="005C03D2"/>
    <w:rsid w:val="006F32E6"/>
    <w:rsid w:val="00AA1D8D"/>
    <w:rsid w:val="00B47730"/>
    <w:rsid w:val="00CB0664"/>
    <w:rsid w:val="00FC0D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A97D45"/>
  <w14:defaultImageDpi w14:val="300"/>
  <w15:docId w15:val="{A00BC539-7B16-43F6-9A19-C7DA2B7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5C03D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5C03D2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5C03D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C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5436</Words>
  <Characters>29632</Characters>
  <Application>Microsoft Office Word</Application>
  <DocSecurity>0</DocSecurity>
  <Lines>658</Lines>
  <Paragraphs>443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34625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нужны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2025-08-19T04:03:00Z</dcterms:modified>
  <cp:category/>
</cp:coreProperties>
</file>